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26F90" w14:textId="77777777" w:rsidR="00D05BD7" w:rsidRPr="000B669C" w:rsidRDefault="00000000">
      <w:pPr>
        <w:pStyle w:val="Kop1"/>
        <w:rPr>
          <w:rFonts w:ascii="Aptos" w:hAnsi="Aptos"/>
          <w:lang w:val="nl-NL"/>
        </w:rPr>
      </w:pPr>
      <w:r w:rsidRPr="000B669C">
        <w:rPr>
          <w:rFonts w:ascii="Aptos" w:hAnsi="Aptos"/>
          <w:lang w:val="nl-NL"/>
        </w:rPr>
        <w:t>Gezondheid en (energie)armoede</w:t>
      </w:r>
    </w:p>
    <w:p w14:paraId="352E92EC" w14:textId="77777777" w:rsidR="00D05BD7" w:rsidRPr="000B669C" w:rsidRDefault="00000000">
      <w:pPr>
        <w:rPr>
          <w:rFonts w:ascii="Aptos" w:hAnsi="Aptos"/>
          <w:lang w:val="nl-NL"/>
        </w:rPr>
      </w:pPr>
      <w:r w:rsidRPr="000B669C">
        <w:rPr>
          <w:rFonts w:ascii="Aptos" w:hAnsi="Aptos"/>
          <w:lang w:val="nl-NL"/>
        </w:rPr>
        <w:t xml:space="preserve">Verslag – Inspiratiesessie Gezondheid en (energie)armoede </w:t>
      </w:r>
    </w:p>
    <w:p w14:paraId="7B352C40" w14:textId="77777777" w:rsidR="00D05BD7" w:rsidRPr="000B669C" w:rsidRDefault="00000000">
      <w:pPr>
        <w:rPr>
          <w:rFonts w:ascii="Aptos" w:hAnsi="Aptos"/>
          <w:lang w:val="nl-NL"/>
        </w:rPr>
      </w:pPr>
      <w:r w:rsidRPr="000B669C">
        <w:rPr>
          <w:rFonts w:ascii="Aptos" w:hAnsi="Aptos"/>
          <w:lang w:val="nl-NL"/>
        </w:rPr>
        <w:t>Spreker: Carmen de Vreede (RVO)</w:t>
      </w:r>
    </w:p>
    <w:p w14:paraId="41EF9DDE" w14:textId="77777777" w:rsidR="00D05BD7" w:rsidRPr="000B669C" w:rsidRDefault="00000000">
      <w:pPr>
        <w:rPr>
          <w:rFonts w:ascii="Aptos" w:hAnsi="Aptos"/>
          <w:lang w:val="nl-NL"/>
        </w:rPr>
      </w:pPr>
      <w:r w:rsidRPr="000B669C">
        <w:rPr>
          <w:rFonts w:ascii="Aptos" w:hAnsi="Aptos"/>
          <w:lang w:val="nl-NL"/>
        </w:rPr>
        <w:t>1. Introductie en achtergrond van de spreker</w:t>
      </w:r>
    </w:p>
    <w:p w14:paraId="208828FD" w14:textId="77777777" w:rsidR="00D05BD7" w:rsidRPr="000B669C" w:rsidRDefault="00000000">
      <w:pPr>
        <w:rPr>
          <w:rFonts w:ascii="Aptos" w:hAnsi="Aptos"/>
          <w:lang w:val="nl-NL"/>
        </w:rPr>
      </w:pPr>
      <w:r w:rsidRPr="000B669C">
        <w:rPr>
          <w:rFonts w:ascii="Aptos" w:hAnsi="Aptos"/>
          <w:lang w:val="nl-NL"/>
        </w:rPr>
        <w:t>Uitleg door de spreker</w:t>
      </w:r>
      <w:r w:rsidRPr="000B669C">
        <w:rPr>
          <w:rFonts w:ascii="Aptos" w:hAnsi="Aptos"/>
          <w:lang w:val="nl-NL"/>
        </w:rPr>
        <w:br/>
        <w:t>Carmen verving haar collega René Schellekens, die al jarenlang werkt aan het onderwerp energiearmoede. Zelf is ze adviseur duurzaam bouwen bij RVO en onderdeel van een kennisteam dat gemeenten, organisaties en pandeigenaren ondersteunt bij het uitvoeren van beleid vanuit Europa en Den Haag. Ze werkt vooral aan sociale aspecten van de energietransitie en energiearmoede, bijvoorbeeld via ondersteuning aan energiehulpen zoals fixers, coaches en klussers.</w:t>
      </w:r>
    </w:p>
    <w:p w14:paraId="2299357F" w14:textId="77777777" w:rsidR="00D05BD7" w:rsidRPr="000B669C" w:rsidRDefault="00000000">
      <w:pPr>
        <w:rPr>
          <w:rFonts w:ascii="Aptos" w:hAnsi="Aptos"/>
          <w:lang w:val="nl-NL"/>
        </w:rPr>
      </w:pPr>
      <w:r w:rsidRPr="000B669C">
        <w:rPr>
          <w:rFonts w:ascii="Aptos" w:hAnsi="Aptos"/>
          <w:lang w:val="nl-NL"/>
        </w:rPr>
        <w:t>Reacties uit de zaal</w:t>
      </w:r>
      <w:r w:rsidRPr="000B669C">
        <w:rPr>
          <w:rFonts w:ascii="Aptos" w:hAnsi="Aptos"/>
          <w:lang w:val="nl-NL"/>
        </w:rPr>
        <w:br/>
        <w:t>Deelnemers gaven aan vanuit verschillende rollen aanwezig te zijn: gemeente, provincie, energieloket, welzijnswerk, advieskantoren en vrijwilligersorganisaties.</w:t>
      </w:r>
      <w:r w:rsidRPr="000B669C">
        <w:rPr>
          <w:rFonts w:ascii="Aptos" w:hAnsi="Aptos"/>
          <w:lang w:val="nl-NL"/>
        </w:rPr>
        <w:br/>
        <w:t>Op de vraag of zij mensen spreken die moeite hebben met het betalen van de energierekening, antwoordden velen bevestigend. Meerdere professionals vertelden dat ze achter de voordeur veel signalen van andere problemen zien én dat toegang tot bewoners vaak makkelijker is wanneer je “iets komt doen” (zoals een klus), in plaats van formele hulp vanuit de gemeente.</w:t>
      </w:r>
    </w:p>
    <w:p w14:paraId="6AA61CD4" w14:textId="77777777" w:rsidR="00D05BD7" w:rsidRPr="000B669C" w:rsidRDefault="00000000">
      <w:pPr>
        <w:rPr>
          <w:rFonts w:ascii="Aptos" w:hAnsi="Aptos"/>
          <w:lang w:val="nl-NL"/>
        </w:rPr>
      </w:pPr>
      <w:r w:rsidRPr="000B669C">
        <w:rPr>
          <w:rFonts w:ascii="Aptos" w:hAnsi="Aptos"/>
          <w:lang w:val="nl-NL"/>
        </w:rPr>
        <w:t>2. Toegang tot bewoners en het opbouwen van vertrouwen</w:t>
      </w:r>
    </w:p>
    <w:p w14:paraId="01ACED1A" w14:textId="77777777" w:rsidR="00D05BD7" w:rsidRPr="000B669C" w:rsidRDefault="00000000">
      <w:pPr>
        <w:rPr>
          <w:rFonts w:ascii="Aptos" w:hAnsi="Aptos"/>
          <w:lang w:val="nl-NL"/>
        </w:rPr>
      </w:pPr>
      <w:r w:rsidRPr="000B669C">
        <w:rPr>
          <w:rFonts w:ascii="Aptos" w:hAnsi="Aptos"/>
          <w:lang w:val="nl-NL"/>
        </w:rPr>
        <w:t>Wat de spreker vertelde</w:t>
      </w:r>
      <w:r w:rsidRPr="000B669C">
        <w:rPr>
          <w:rFonts w:ascii="Aptos" w:hAnsi="Aptos"/>
          <w:lang w:val="nl-NL"/>
        </w:rPr>
        <w:br/>
        <w:t xml:space="preserve">Carmen benoemde het belang van de rol van energiehulpen: zij staan dicht bij bewoners en kunnen signalen goed opvangen. </w:t>
      </w:r>
    </w:p>
    <w:p w14:paraId="6210AA20" w14:textId="77777777" w:rsidR="00D05BD7" w:rsidRPr="000B669C" w:rsidRDefault="00000000">
      <w:pPr>
        <w:rPr>
          <w:rFonts w:ascii="Aptos" w:hAnsi="Aptos"/>
          <w:lang w:val="nl-NL"/>
        </w:rPr>
      </w:pPr>
      <w:r w:rsidRPr="000B669C">
        <w:rPr>
          <w:rFonts w:ascii="Aptos" w:hAnsi="Aptos"/>
          <w:lang w:val="nl-NL"/>
        </w:rPr>
        <w:t xml:space="preserve">Inbreng van deelnemers </w:t>
      </w:r>
    </w:p>
    <w:p w14:paraId="345B89DC" w14:textId="77777777" w:rsidR="00D05BD7" w:rsidRPr="000B669C" w:rsidRDefault="00000000">
      <w:pPr>
        <w:rPr>
          <w:rFonts w:ascii="Aptos" w:hAnsi="Aptos"/>
          <w:lang w:val="nl-NL"/>
        </w:rPr>
      </w:pPr>
      <w:r w:rsidRPr="000B669C">
        <w:rPr>
          <w:rFonts w:ascii="Aptos" w:hAnsi="Aptos"/>
          <w:lang w:val="nl-NL"/>
        </w:rPr>
        <w:t>Klussers, energiebanken en energiecoaches vertelden dat zij een grote signalerende rol hebben. Ze komen binnen met een praktisch doel en krijgen daardoor makkelijker toegang.</w:t>
      </w:r>
    </w:p>
    <w:p w14:paraId="36C48D8C" w14:textId="77777777" w:rsidR="00D05BD7" w:rsidRPr="000B669C" w:rsidRDefault="00000000">
      <w:pPr>
        <w:rPr>
          <w:rFonts w:ascii="Aptos" w:hAnsi="Aptos"/>
          <w:lang w:val="nl-NL"/>
        </w:rPr>
      </w:pPr>
      <w:r w:rsidRPr="000B669C">
        <w:rPr>
          <w:rFonts w:ascii="Aptos" w:hAnsi="Aptos"/>
          <w:lang w:val="nl-NL"/>
        </w:rPr>
        <w:t>Een terugkerende uitdaging: wantrouwen en schaamte. Bewoners geloven soms niet dat hulp gratis is of durven hun problemen niet toe te geven.</w:t>
      </w:r>
    </w:p>
    <w:p w14:paraId="2D76F86C" w14:textId="77777777" w:rsidR="00D05BD7" w:rsidRPr="000B669C" w:rsidRDefault="00000000">
      <w:pPr>
        <w:rPr>
          <w:rFonts w:ascii="Aptos" w:hAnsi="Aptos"/>
          <w:lang w:val="nl-NL"/>
        </w:rPr>
      </w:pPr>
      <w:r w:rsidRPr="000B669C">
        <w:rPr>
          <w:rFonts w:ascii="Aptos" w:hAnsi="Aptos"/>
          <w:lang w:val="nl-NL"/>
        </w:rPr>
        <w:t>Een adviseur benadrukte dat gemeenten vaak worstelen met de vraag hoe zij de juiste bewoners bereiken. Brieven helpen vaak niet, zeker niet bij laaggeletterdheid.</w:t>
      </w:r>
    </w:p>
    <w:p w14:paraId="4825026D" w14:textId="77777777" w:rsidR="00D05BD7" w:rsidRPr="000B669C" w:rsidRDefault="00000000">
      <w:pPr>
        <w:rPr>
          <w:rFonts w:ascii="Aptos" w:hAnsi="Aptos"/>
          <w:lang w:val="nl-NL"/>
        </w:rPr>
      </w:pPr>
      <w:r w:rsidRPr="000B669C">
        <w:rPr>
          <w:rFonts w:ascii="Aptos" w:hAnsi="Aptos"/>
          <w:lang w:val="nl-NL"/>
        </w:rPr>
        <w:t>Deelnemers noemden werkende strategieën: aansluiten bij bestaande plekken in de wijk (zoals bingo’s, kerken, koffiemomenten), werken via vertrouwde personen, of samen optrekken met vrijwilligersorganisaties.</w:t>
      </w:r>
    </w:p>
    <w:p w14:paraId="4EDAFC78" w14:textId="77777777" w:rsidR="00D05BD7" w:rsidRPr="000B669C" w:rsidRDefault="00000000">
      <w:pPr>
        <w:rPr>
          <w:rFonts w:ascii="Aptos" w:hAnsi="Aptos"/>
          <w:lang w:val="nl-NL"/>
        </w:rPr>
      </w:pPr>
      <w:r w:rsidRPr="000B669C">
        <w:rPr>
          <w:rFonts w:ascii="Aptos" w:hAnsi="Aptos"/>
          <w:lang w:val="nl-NL"/>
        </w:rPr>
        <w:lastRenderedPageBreak/>
        <w:t>Een belangrijke les: bewoners benaderen als mens, niet als “casus”. De vraag “Hoe gaat het vandaag met u?” opent vaker een gesprek dan “Waar kan ik u mee helpen?”.</w:t>
      </w:r>
    </w:p>
    <w:p w14:paraId="42145E83" w14:textId="77777777" w:rsidR="00D05BD7" w:rsidRPr="000B669C" w:rsidRDefault="00000000">
      <w:pPr>
        <w:rPr>
          <w:rFonts w:ascii="Aptos" w:hAnsi="Aptos"/>
          <w:lang w:val="nl-NL"/>
        </w:rPr>
      </w:pPr>
      <w:r w:rsidRPr="000B669C">
        <w:rPr>
          <w:rFonts w:ascii="Aptos" w:hAnsi="Aptos"/>
          <w:lang w:val="nl-NL"/>
        </w:rPr>
        <w:t>3. De menselijke kant van energiearmoede</w:t>
      </w:r>
    </w:p>
    <w:p w14:paraId="227A960B" w14:textId="77777777" w:rsidR="00D05BD7" w:rsidRPr="000B669C" w:rsidRDefault="00000000">
      <w:pPr>
        <w:rPr>
          <w:rFonts w:ascii="Aptos" w:hAnsi="Aptos"/>
          <w:lang w:val="nl-NL"/>
        </w:rPr>
      </w:pPr>
      <w:r w:rsidRPr="000B669C">
        <w:rPr>
          <w:rFonts w:ascii="Aptos" w:hAnsi="Aptos"/>
          <w:lang w:val="nl-NL"/>
        </w:rPr>
        <w:t>Uitleg door de spreker</w:t>
      </w:r>
      <w:r w:rsidRPr="000B669C">
        <w:rPr>
          <w:rFonts w:ascii="Aptos" w:hAnsi="Aptos"/>
          <w:lang w:val="nl-NL"/>
        </w:rPr>
        <w:br/>
        <w:t>Carmen deelde ervaringen uit de TNO-monitor: gevoelens van stress, schaamte en gezondheidsproblemen als gevolg van hoge energierekeningen en slechte woningkwaliteit blijven groot, ondanks dat prijzen inmiddels wat gestabiliseerd zijn.</w:t>
      </w:r>
    </w:p>
    <w:p w14:paraId="53DADE4A" w14:textId="77777777" w:rsidR="00D05BD7" w:rsidRPr="000B669C" w:rsidRDefault="00000000">
      <w:pPr>
        <w:rPr>
          <w:rFonts w:ascii="Aptos" w:hAnsi="Aptos"/>
          <w:lang w:val="nl-NL"/>
        </w:rPr>
      </w:pPr>
      <w:r w:rsidRPr="000B669C">
        <w:rPr>
          <w:rFonts w:ascii="Aptos" w:hAnsi="Aptos"/>
          <w:lang w:val="nl-NL"/>
        </w:rPr>
        <w:t>Reacties uit de zaal</w:t>
      </w:r>
    </w:p>
    <w:p w14:paraId="0E8EA2DD" w14:textId="77777777" w:rsidR="00D05BD7" w:rsidRPr="000B669C" w:rsidRDefault="00000000">
      <w:pPr>
        <w:rPr>
          <w:rFonts w:ascii="Aptos" w:hAnsi="Aptos"/>
          <w:lang w:val="nl-NL"/>
        </w:rPr>
      </w:pPr>
      <w:r w:rsidRPr="000B669C">
        <w:rPr>
          <w:rFonts w:ascii="Aptos" w:hAnsi="Aptos"/>
          <w:lang w:val="nl-NL"/>
        </w:rPr>
        <w:t>Deelnemers benadrukten dat bewoners vaak meerdere problemen tegelijk hebben (inkomen, gezondheid, schulden).</w:t>
      </w:r>
    </w:p>
    <w:p w14:paraId="110AB3EE" w14:textId="77777777" w:rsidR="00D05BD7" w:rsidRPr="000B669C" w:rsidRDefault="00000000">
      <w:pPr>
        <w:rPr>
          <w:rFonts w:ascii="Aptos" w:hAnsi="Aptos"/>
          <w:lang w:val="nl-NL"/>
        </w:rPr>
      </w:pPr>
      <w:r w:rsidRPr="000B669C">
        <w:rPr>
          <w:rFonts w:ascii="Aptos" w:hAnsi="Aptos"/>
          <w:lang w:val="nl-NL"/>
        </w:rPr>
        <w:t>Er werd gesproken over gezinnen die de verwarming volledig uitzetten, waardoor temperaturen van 12°C binnenshuis voorkomen. Dit leidt tot nieuwe gezondheidsproblemen.</w:t>
      </w:r>
    </w:p>
    <w:p w14:paraId="62A57B6A" w14:textId="77777777" w:rsidR="00D05BD7" w:rsidRPr="000B669C" w:rsidRDefault="00000000">
      <w:pPr>
        <w:rPr>
          <w:rFonts w:ascii="Aptos" w:hAnsi="Aptos"/>
          <w:lang w:val="nl-NL"/>
        </w:rPr>
      </w:pPr>
      <w:r w:rsidRPr="000B669C">
        <w:rPr>
          <w:rFonts w:ascii="Aptos" w:hAnsi="Aptos"/>
          <w:lang w:val="nl-NL"/>
        </w:rPr>
        <w:t>Aanwezigen wezen erop dat energiearmoede óók een vaardighedenprobleem is: veel mensen kunnen hun verbruik niet goed volgen, apps niet gebruiken of energiedeals niet begrijpen.</w:t>
      </w:r>
    </w:p>
    <w:p w14:paraId="017C7611" w14:textId="77777777" w:rsidR="00D05BD7" w:rsidRPr="000B669C" w:rsidRDefault="00000000">
      <w:pPr>
        <w:rPr>
          <w:rFonts w:ascii="Aptos" w:hAnsi="Aptos"/>
          <w:lang w:val="nl-NL"/>
        </w:rPr>
      </w:pPr>
      <w:r w:rsidRPr="000B669C">
        <w:rPr>
          <w:rFonts w:ascii="Aptos" w:hAnsi="Aptos"/>
          <w:lang w:val="nl-NL"/>
        </w:rPr>
        <w:t>Er ontstond discussie over energielabels: sommige bewoners ervaren dat hun woning veel slechter presteert dan het label doet vermoeden. Toch is een label ‘niet zomaar’ aan een woning gegeven. Een deelnemer lichtte toe dat oude labels (voor 2021) soms minder betrouwbaar zijn.</w:t>
      </w:r>
    </w:p>
    <w:p w14:paraId="1ECA1483" w14:textId="77777777" w:rsidR="00D05BD7" w:rsidRPr="000B669C" w:rsidRDefault="00000000">
      <w:pPr>
        <w:rPr>
          <w:rFonts w:ascii="Aptos" w:hAnsi="Aptos"/>
          <w:lang w:val="nl-NL"/>
        </w:rPr>
      </w:pPr>
      <w:r w:rsidRPr="000B669C">
        <w:rPr>
          <w:rFonts w:ascii="Aptos" w:hAnsi="Aptos"/>
          <w:lang w:val="nl-NL"/>
        </w:rPr>
        <w:t>4. Cijfers over energiearmoede in Nederland</w:t>
      </w:r>
    </w:p>
    <w:p w14:paraId="4981B11E" w14:textId="77777777" w:rsidR="00D05BD7" w:rsidRPr="000B669C" w:rsidRDefault="00000000">
      <w:pPr>
        <w:rPr>
          <w:rFonts w:ascii="Aptos" w:hAnsi="Aptos"/>
          <w:lang w:val="nl-NL"/>
        </w:rPr>
      </w:pPr>
      <w:r w:rsidRPr="000B669C">
        <w:rPr>
          <w:rFonts w:ascii="Aptos" w:hAnsi="Aptos"/>
          <w:lang w:val="nl-NL"/>
        </w:rPr>
        <w:t>Wat de spreker presenteerde</w:t>
      </w:r>
    </w:p>
    <w:p w14:paraId="0F74B4D7" w14:textId="77777777" w:rsidR="00D05BD7" w:rsidRPr="000B669C" w:rsidRDefault="00000000">
      <w:pPr>
        <w:rPr>
          <w:rFonts w:ascii="Aptos" w:hAnsi="Aptos"/>
          <w:lang w:val="nl-NL"/>
        </w:rPr>
      </w:pPr>
      <w:r w:rsidRPr="000B669C">
        <w:rPr>
          <w:rFonts w:ascii="Aptos" w:hAnsi="Aptos"/>
          <w:lang w:val="nl-NL"/>
        </w:rPr>
        <w:t>In 2024 leefden naar schatting 510.000 huishoudens in energiearmoede (6,1%), een flinke stijging ten opzichte van 2023 (4%).</w:t>
      </w:r>
    </w:p>
    <w:p w14:paraId="0B4A4B50" w14:textId="77777777" w:rsidR="00D05BD7" w:rsidRPr="000B669C" w:rsidRDefault="00000000">
      <w:pPr>
        <w:rPr>
          <w:rFonts w:ascii="Aptos" w:hAnsi="Aptos"/>
          <w:lang w:val="nl-NL"/>
        </w:rPr>
      </w:pPr>
      <w:r w:rsidRPr="000B669C">
        <w:rPr>
          <w:rFonts w:ascii="Aptos" w:hAnsi="Aptos"/>
          <w:lang w:val="nl-NL"/>
        </w:rPr>
        <w:t>Belangrijkste oorzaak: wegvallen van steunmaatregelen zoals de energietoeslag.</w:t>
      </w:r>
    </w:p>
    <w:p w14:paraId="3C38002C" w14:textId="77777777" w:rsidR="00D05BD7" w:rsidRPr="000B669C" w:rsidRDefault="00000000">
      <w:pPr>
        <w:rPr>
          <w:rFonts w:ascii="Aptos" w:hAnsi="Aptos"/>
          <w:lang w:val="nl-NL"/>
        </w:rPr>
      </w:pPr>
      <w:r w:rsidRPr="000B669C">
        <w:rPr>
          <w:rFonts w:ascii="Aptos" w:hAnsi="Aptos"/>
          <w:lang w:val="nl-NL"/>
        </w:rPr>
        <w:t xml:space="preserve">75% van de energiearme huishoudens huurt bij een coöperatie. 17% huurt particulier. 8% is koper. </w:t>
      </w:r>
    </w:p>
    <w:p w14:paraId="4B6B7618" w14:textId="77777777" w:rsidR="00D05BD7" w:rsidRPr="000B669C" w:rsidRDefault="00000000">
      <w:pPr>
        <w:rPr>
          <w:rFonts w:ascii="Aptos" w:hAnsi="Aptos"/>
          <w:lang w:val="nl-NL"/>
        </w:rPr>
      </w:pPr>
      <w:r w:rsidRPr="000B669C">
        <w:rPr>
          <w:rFonts w:ascii="Aptos" w:hAnsi="Aptos"/>
          <w:lang w:val="nl-NL"/>
        </w:rPr>
        <w:t>50% woont in een woning met label D of lager; 25.000 woningen hebben label F of G.</w:t>
      </w:r>
    </w:p>
    <w:p w14:paraId="749E55F3" w14:textId="77777777" w:rsidR="00D05BD7" w:rsidRPr="000B669C" w:rsidRDefault="00000000">
      <w:pPr>
        <w:rPr>
          <w:rFonts w:ascii="Aptos" w:hAnsi="Aptos"/>
          <w:lang w:val="nl-NL"/>
        </w:rPr>
      </w:pPr>
      <w:r w:rsidRPr="000B669C">
        <w:rPr>
          <w:rFonts w:ascii="Aptos" w:hAnsi="Aptos"/>
          <w:lang w:val="nl-NL"/>
        </w:rPr>
        <w:t>De energiequote (deel van inkomen dat naar energie gaat) is historisch hoog: 12% bij energiearme huishoudens.</w:t>
      </w:r>
    </w:p>
    <w:p w14:paraId="7954464E" w14:textId="77777777" w:rsidR="00D05BD7" w:rsidRPr="000B669C" w:rsidRDefault="00000000">
      <w:pPr>
        <w:rPr>
          <w:rFonts w:ascii="Aptos" w:hAnsi="Aptos"/>
          <w:lang w:val="nl-NL"/>
        </w:rPr>
      </w:pPr>
      <w:r w:rsidRPr="000B669C">
        <w:rPr>
          <w:rFonts w:ascii="Aptos" w:hAnsi="Aptos"/>
          <w:lang w:val="nl-NL"/>
        </w:rPr>
        <w:t>Daarnaast benoemde Carmen:</w:t>
      </w:r>
    </w:p>
    <w:p w14:paraId="311A286E" w14:textId="77777777" w:rsidR="00D05BD7" w:rsidRPr="000B669C" w:rsidRDefault="00000000">
      <w:pPr>
        <w:rPr>
          <w:rFonts w:ascii="Aptos" w:hAnsi="Aptos"/>
          <w:lang w:val="nl-NL"/>
        </w:rPr>
      </w:pPr>
      <w:r w:rsidRPr="000B669C">
        <w:rPr>
          <w:rFonts w:ascii="Aptos" w:hAnsi="Aptos"/>
          <w:lang w:val="nl-NL"/>
        </w:rPr>
        <w:lastRenderedPageBreak/>
        <w:t>Een nieuwe “risicogroep” van 1 miljoen huishoudens die (nog) niet energiearm zijn, maar bij prijsstijgingen opnieuw in de problemen kunnen komen.</w:t>
      </w:r>
    </w:p>
    <w:p w14:paraId="538DD4CF" w14:textId="77777777" w:rsidR="00D05BD7" w:rsidRPr="000B669C" w:rsidRDefault="00000000">
      <w:pPr>
        <w:rPr>
          <w:rFonts w:ascii="Aptos" w:hAnsi="Aptos"/>
          <w:lang w:val="nl-NL"/>
        </w:rPr>
      </w:pPr>
      <w:r w:rsidRPr="000B669C">
        <w:rPr>
          <w:rFonts w:ascii="Aptos" w:hAnsi="Aptos"/>
          <w:lang w:val="nl-NL"/>
        </w:rPr>
        <w:t>1 op de 12 kinderen leeft in energiearmoede; in 2024 naar verwachting 293.000 kinderen. Vooral eenoudergezinnen, jonge moeders en huishoudens met een migratieachtergrond.</w:t>
      </w:r>
    </w:p>
    <w:p w14:paraId="0329E2AB" w14:textId="77777777" w:rsidR="00D05BD7" w:rsidRPr="000B669C" w:rsidRDefault="00000000">
      <w:pPr>
        <w:rPr>
          <w:rFonts w:ascii="Aptos" w:hAnsi="Aptos"/>
          <w:lang w:val="nl-NL"/>
        </w:rPr>
      </w:pPr>
      <w:r w:rsidRPr="000B669C">
        <w:rPr>
          <w:rFonts w:ascii="Aptos" w:hAnsi="Aptos"/>
          <w:lang w:val="nl-NL"/>
        </w:rPr>
        <w:t>Vragen en opmerkingen uit de zaal</w:t>
      </w:r>
      <w:r w:rsidRPr="000B669C">
        <w:rPr>
          <w:rFonts w:ascii="Aptos" w:hAnsi="Aptos"/>
          <w:lang w:val="nl-NL"/>
        </w:rPr>
        <w:br/>
        <w:t>Er werd gevraagd of de cijfers gas én elektriciteit omvatten — dat was het geval.</w:t>
      </w:r>
      <w:r w:rsidRPr="000B669C">
        <w:rPr>
          <w:rFonts w:ascii="Aptos" w:hAnsi="Aptos"/>
          <w:lang w:val="nl-NL"/>
        </w:rPr>
        <w:br/>
        <w:t>Deelnemers merkten op dat sommige renovaties vooral labels verbeteren zonder merkbaar comfort voor bewoners. Carmen benadrukte dat trends uit oude labelsystemen invloed hebben op dit soort verschillen.</w:t>
      </w:r>
    </w:p>
    <w:p w14:paraId="78E968F3" w14:textId="77777777" w:rsidR="00D05BD7" w:rsidRPr="000B669C" w:rsidRDefault="00000000">
      <w:pPr>
        <w:rPr>
          <w:rFonts w:ascii="Aptos" w:hAnsi="Aptos"/>
          <w:lang w:val="nl-NL"/>
        </w:rPr>
      </w:pPr>
      <w:r w:rsidRPr="000B669C">
        <w:rPr>
          <w:rFonts w:ascii="Aptos" w:hAnsi="Aptos"/>
          <w:lang w:val="nl-NL"/>
        </w:rPr>
        <w:t>5. Evaluatie van overheidsmaatregelen van de afgelopen jaren</w:t>
      </w:r>
    </w:p>
    <w:p w14:paraId="2D6C2047" w14:textId="77777777" w:rsidR="00D05BD7" w:rsidRPr="000B669C" w:rsidRDefault="00000000">
      <w:pPr>
        <w:rPr>
          <w:rFonts w:ascii="Aptos" w:hAnsi="Aptos"/>
          <w:lang w:val="nl-NL"/>
        </w:rPr>
      </w:pPr>
      <w:r w:rsidRPr="000B669C">
        <w:rPr>
          <w:rFonts w:ascii="Aptos" w:hAnsi="Aptos"/>
          <w:lang w:val="nl-NL"/>
        </w:rPr>
        <w:t>Wat de spreker vertelde</w:t>
      </w:r>
      <w:r w:rsidRPr="000B669C">
        <w:rPr>
          <w:rFonts w:ascii="Aptos" w:hAnsi="Aptos"/>
          <w:lang w:val="nl-NL"/>
        </w:rPr>
        <w:br/>
        <w:t>Carmen gaf een overzicht van de maatregelen sinds de energiecrisis:</w:t>
      </w:r>
    </w:p>
    <w:p w14:paraId="281F00DC" w14:textId="77777777" w:rsidR="00D05BD7" w:rsidRPr="000B669C" w:rsidRDefault="00000000">
      <w:pPr>
        <w:rPr>
          <w:rFonts w:ascii="Aptos" w:hAnsi="Aptos"/>
          <w:lang w:val="nl-NL"/>
        </w:rPr>
      </w:pPr>
      <w:r w:rsidRPr="000B669C">
        <w:rPr>
          <w:rFonts w:ascii="Aptos" w:hAnsi="Aptos"/>
          <w:lang w:val="nl-NL"/>
        </w:rPr>
        <w:t>Energieplafond en energietoeslagen via gemeenten.</w:t>
      </w:r>
    </w:p>
    <w:p w14:paraId="4870D32F" w14:textId="77777777" w:rsidR="00D05BD7" w:rsidRPr="000B669C" w:rsidRDefault="00000000">
      <w:pPr>
        <w:rPr>
          <w:rFonts w:ascii="Aptos" w:hAnsi="Aptos"/>
          <w:lang w:val="nl-NL"/>
        </w:rPr>
      </w:pPr>
      <w:r w:rsidRPr="000B669C">
        <w:rPr>
          <w:rFonts w:ascii="Aptos" w:hAnsi="Aptos"/>
          <w:lang w:val="nl-NL"/>
        </w:rPr>
        <w:t>SPUK Energiearmoede (550 miljoen euro) voor lokale aanpak.</w:t>
      </w:r>
    </w:p>
    <w:p w14:paraId="2B62950E" w14:textId="77777777" w:rsidR="00D05BD7" w:rsidRPr="000B669C" w:rsidRDefault="00000000">
      <w:pPr>
        <w:rPr>
          <w:rFonts w:ascii="Aptos" w:hAnsi="Aptos"/>
          <w:lang w:val="nl-NL"/>
        </w:rPr>
      </w:pPr>
      <w:r w:rsidRPr="000B669C">
        <w:rPr>
          <w:rFonts w:ascii="Aptos" w:hAnsi="Aptos"/>
          <w:lang w:val="nl-NL"/>
        </w:rPr>
        <w:t>Nationaal Isolatieprogramma.</w:t>
      </w:r>
    </w:p>
    <w:p w14:paraId="7FFD11E6" w14:textId="77777777" w:rsidR="00D05BD7" w:rsidRPr="000B669C" w:rsidRDefault="00000000">
      <w:pPr>
        <w:rPr>
          <w:rFonts w:ascii="Aptos" w:hAnsi="Aptos"/>
          <w:lang w:val="nl-NL"/>
        </w:rPr>
      </w:pPr>
      <w:r w:rsidRPr="000B669C">
        <w:rPr>
          <w:rFonts w:ascii="Aptos" w:hAnsi="Aptos"/>
          <w:lang w:val="nl-NL"/>
        </w:rPr>
        <w:t>Renteloze leningen via het Warmtefonds.</w:t>
      </w:r>
    </w:p>
    <w:p w14:paraId="2AA4A043" w14:textId="77777777" w:rsidR="00D05BD7" w:rsidRPr="000B669C" w:rsidRDefault="00000000">
      <w:pPr>
        <w:rPr>
          <w:rFonts w:ascii="Aptos" w:hAnsi="Aptos"/>
          <w:lang w:val="nl-NL"/>
        </w:rPr>
      </w:pPr>
      <w:r w:rsidRPr="000B669C">
        <w:rPr>
          <w:rFonts w:ascii="Aptos" w:hAnsi="Aptos"/>
          <w:lang w:val="nl-NL"/>
        </w:rPr>
        <w:t>Nieuwe verplichtingen voor corporaties om woningen op label D of hoger te brengen voor 2029.</w:t>
      </w:r>
    </w:p>
    <w:p w14:paraId="08A4FFFD" w14:textId="77777777" w:rsidR="00D05BD7" w:rsidRPr="000B669C" w:rsidRDefault="00000000">
      <w:pPr>
        <w:rPr>
          <w:rFonts w:ascii="Aptos" w:hAnsi="Aptos"/>
          <w:lang w:val="nl-NL"/>
        </w:rPr>
      </w:pPr>
      <w:r w:rsidRPr="000B669C">
        <w:rPr>
          <w:rFonts w:ascii="Aptos" w:hAnsi="Aptos"/>
          <w:lang w:val="nl-NL"/>
        </w:rPr>
        <w:t>Start van een nieuw energiefonds (330 miljoen).</w:t>
      </w:r>
    </w:p>
    <w:p w14:paraId="3CFD31A0" w14:textId="77777777" w:rsidR="00D05BD7" w:rsidRPr="000B669C" w:rsidRDefault="00000000">
      <w:pPr>
        <w:rPr>
          <w:rFonts w:ascii="Aptos" w:hAnsi="Aptos"/>
          <w:lang w:val="nl-NL"/>
        </w:rPr>
      </w:pPr>
      <w:r w:rsidRPr="000B669C">
        <w:rPr>
          <w:rFonts w:ascii="Aptos" w:hAnsi="Aptos"/>
          <w:lang w:val="nl-NL"/>
        </w:rPr>
        <w:t>Belangrijke boodschap: gemeenten staan centraal in de uitvoering.</w:t>
      </w:r>
    </w:p>
    <w:p w14:paraId="5865A11D" w14:textId="77777777" w:rsidR="00D05BD7" w:rsidRPr="000B669C" w:rsidRDefault="00000000">
      <w:pPr>
        <w:rPr>
          <w:rFonts w:ascii="Aptos" w:hAnsi="Aptos"/>
          <w:lang w:val="nl-NL"/>
        </w:rPr>
      </w:pPr>
      <w:r w:rsidRPr="000B669C">
        <w:rPr>
          <w:rFonts w:ascii="Aptos" w:hAnsi="Aptos"/>
          <w:lang w:val="nl-NL"/>
        </w:rPr>
        <w:t>Reacties uit de zaal</w:t>
      </w:r>
      <w:r w:rsidRPr="000B669C">
        <w:rPr>
          <w:rFonts w:ascii="Aptos" w:hAnsi="Aptos"/>
          <w:lang w:val="nl-NL"/>
        </w:rPr>
        <w:br/>
        <w:t>Er werd opgemerkt dat sommige nieuwe fondsen kleiner lijken dan eerdere potjes (bijvoorbeeld vergeleken met SPUK). Carmen bevestigde dat en benoemde dat dit onderwerp voortdurend in beweging is.</w:t>
      </w:r>
    </w:p>
    <w:p w14:paraId="4DE2B525" w14:textId="77777777" w:rsidR="00D05BD7" w:rsidRPr="000B669C" w:rsidRDefault="00000000">
      <w:pPr>
        <w:rPr>
          <w:rFonts w:ascii="Aptos" w:hAnsi="Aptos"/>
          <w:lang w:val="nl-NL"/>
        </w:rPr>
      </w:pPr>
      <w:r w:rsidRPr="000B669C">
        <w:rPr>
          <w:rFonts w:ascii="Aptos" w:hAnsi="Aptos"/>
          <w:lang w:val="nl-NL"/>
        </w:rPr>
        <w:t>6. Onderzoek: effecten van energiehulp</w:t>
      </w:r>
    </w:p>
    <w:p w14:paraId="0D4C1D98" w14:textId="77777777" w:rsidR="00D05BD7" w:rsidRPr="000B669C" w:rsidRDefault="00000000">
      <w:pPr>
        <w:rPr>
          <w:rFonts w:ascii="Aptos" w:hAnsi="Aptos"/>
          <w:lang w:val="nl-NL"/>
        </w:rPr>
      </w:pPr>
      <w:r w:rsidRPr="000B669C">
        <w:rPr>
          <w:rFonts w:ascii="Aptos" w:hAnsi="Aptos"/>
          <w:lang w:val="nl-NL"/>
        </w:rPr>
        <w:t>Wat de spreker toelichtte</w:t>
      </w:r>
      <w:r w:rsidRPr="000B669C">
        <w:rPr>
          <w:rFonts w:ascii="Aptos" w:hAnsi="Aptos"/>
          <w:lang w:val="nl-NL"/>
        </w:rPr>
        <w:br/>
        <w:t>TNO onderzocht 457 huishoudens die energiehulp kregen (coaches, fixers, klussers) en vergeleek die met een grote controlegroep.</w:t>
      </w:r>
      <w:r w:rsidRPr="000B669C">
        <w:rPr>
          <w:rFonts w:ascii="Aptos" w:hAnsi="Aptos"/>
          <w:lang w:val="nl-NL"/>
        </w:rPr>
        <w:br/>
        <w:t>Belangrijkste resultaten:</w:t>
      </w:r>
    </w:p>
    <w:p w14:paraId="3C17F8D5" w14:textId="77777777" w:rsidR="00D05BD7" w:rsidRPr="000B669C" w:rsidRDefault="00000000">
      <w:pPr>
        <w:rPr>
          <w:rFonts w:ascii="Aptos" w:hAnsi="Aptos"/>
          <w:lang w:val="nl-NL"/>
        </w:rPr>
      </w:pPr>
      <w:r w:rsidRPr="000B669C">
        <w:rPr>
          <w:rFonts w:ascii="Aptos" w:hAnsi="Aptos"/>
          <w:lang w:val="nl-NL"/>
        </w:rPr>
        <w:t>Gasverbruik daalt gemiddeld 34 m³ per jaar (3,4%).</w:t>
      </w:r>
    </w:p>
    <w:p w14:paraId="7EB1C816" w14:textId="77777777" w:rsidR="00D05BD7" w:rsidRPr="000B669C" w:rsidRDefault="00000000">
      <w:pPr>
        <w:rPr>
          <w:rFonts w:ascii="Aptos" w:hAnsi="Aptos"/>
          <w:lang w:val="nl-NL"/>
        </w:rPr>
      </w:pPr>
      <w:r w:rsidRPr="000B669C">
        <w:rPr>
          <w:rFonts w:ascii="Aptos" w:hAnsi="Aptos"/>
          <w:lang w:val="nl-NL"/>
        </w:rPr>
        <w:t>Bij energiearme huishoudens is dit effect veel groter: 10,1% daling.</w:t>
      </w:r>
    </w:p>
    <w:p w14:paraId="0555E37D" w14:textId="77777777" w:rsidR="00D05BD7" w:rsidRPr="000B669C" w:rsidRDefault="00000000">
      <w:pPr>
        <w:rPr>
          <w:rFonts w:ascii="Aptos" w:hAnsi="Aptos"/>
          <w:lang w:val="nl-NL"/>
        </w:rPr>
      </w:pPr>
      <w:r w:rsidRPr="000B669C">
        <w:rPr>
          <w:rFonts w:ascii="Aptos" w:hAnsi="Aptos"/>
          <w:lang w:val="nl-NL"/>
        </w:rPr>
        <w:lastRenderedPageBreak/>
        <w:t>Elektraverbruik daalt met 7,8%.</w:t>
      </w:r>
    </w:p>
    <w:p w14:paraId="4B04F0AD" w14:textId="77777777" w:rsidR="00D05BD7" w:rsidRPr="000B669C" w:rsidRDefault="00000000">
      <w:pPr>
        <w:rPr>
          <w:rFonts w:ascii="Aptos" w:hAnsi="Aptos"/>
          <w:lang w:val="nl-NL"/>
        </w:rPr>
      </w:pPr>
      <w:r w:rsidRPr="000B669C">
        <w:rPr>
          <w:rFonts w:ascii="Aptos" w:hAnsi="Aptos"/>
          <w:lang w:val="nl-NL"/>
        </w:rPr>
        <w:t>Energiekosten dalen gemiddeld €60; bij energiearme huishoudens €215 per jaar.</w:t>
      </w:r>
    </w:p>
    <w:p w14:paraId="1791F484" w14:textId="77777777" w:rsidR="00D05BD7" w:rsidRPr="000B669C" w:rsidRDefault="00000000">
      <w:pPr>
        <w:rPr>
          <w:rFonts w:ascii="Aptos" w:hAnsi="Aptos"/>
          <w:lang w:val="nl-NL"/>
        </w:rPr>
      </w:pPr>
      <w:r w:rsidRPr="000B669C">
        <w:rPr>
          <w:rFonts w:ascii="Aptos" w:hAnsi="Aptos"/>
          <w:lang w:val="nl-NL"/>
        </w:rPr>
        <w:t>Daarnaast toonden interviews:</w:t>
      </w:r>
    </w:p>
    <w:p w14:paraId="555E335C" w14:textId="77777777" w:rsidR="00D05BD7" w:rsidRPr="000B669C" w:rsidRDefault="00000000">
      <w:pPr>
        <w:rPr>
          <w:rFonts w:ascii="Aptos" w:hAnsi="Aptos"/>
          <w:lang w:val="nl-NL"/>
        </w:rPr>
      </w:pPr>
      <w:r w:rsidRPr="000B669C">
        <w:rPr>
          <w:rFonts w:ascii="Aptos" w:hAnsi="Aptos"/>
          <w:lang w:val="nl-NL"/>
        </w:rPr>
        <w:t>Minder tocht en kou → meer leefcomfort, gezinnen zitten vaker samen in één kamer, bezoek komt weer langs.</w:t>
      </w:r>
    </w:p>
    <w:p w14:paraId="19E52E3C" w14:textId="77777777" w:rsidR="00D05BD7" w:rsidRPr="000B669C" w:rsidRDefault="00000000">
      <w:pPr>
        <w:rPr>
          <w:rFonts w:ascii="Aptos" w:hAnsi="Aptos"/>
          <w:lang w:val="nl-NL"/>
        </w:rPr>
      </w:pPr>
      <w:r w:rsidRPr="000B669C">
        <w:rPr>
          <w:rFonts w:ascii="Aptos" w:hAnsi="Aptos"/>
          <w:lang w:val="nl-NL"/>
        </w:rPr>
        <w:t>Bewoners ervaren meer grip, maar blijven bezorgd over energieprijzen.</w:t>
      </w:r>
    </w:p>
    <w:p w14:paraId="082B7729" w14:textId="77777777" w:rsidR="00D05BD7" w:rsidRPr="000B669C" w:rsidRDefault="00000000">
      <w:pPr>
        <w:rPr>
          <w:rFonts w:ascii="Aptos" w:hAnsi="Aptos"/>
          <w:lang w:val="nl-NL"/>
        </w:rPr>
      </w:pPr>
      <w:r w:rsidRPr="000B669C">
        <w:rPr>
          <w:rFonts w:ascii="Aptos" w:hAnsi="Aptos"/>
          <w:lang w:val="nl-NL"/>
        </w:rPr>
        <w:t>Carmen benadrukte dat het effect alleen zichtbaar is bij energiearme huishoudens, niet bij gemiddeld gereguleerde huishoudens — mogelijk omdat de woningkwaliteit daar al beter is.</w:t>
      </w:r>
    </w:p>
    <w:p w14:paraId="06871EB0" w14:textId="77777777" w:rsidR="00D05BD7" w:rsidRPr="000B669C" w:rsidRDefault="00000000">
      <w:pPr>
        <w:rPr>
          <w:rFonts w:ascii="Aptos" w:hAnsi="Aptos"/>
          <w:lang w:val="nl-NL"/>
        </w:rPr>
      </w:pPr>
      <w:r w:rsidRPr="000B669C">
        <w:rPr>
          <w:rFonts w:ascii="Aptos" w:hAnsi="Aptos"/>
          <w:lang w:val="nl-NL"/>
        </w:rPr>
        <w:t>Vragen uit de zaal</w:t>
      </w:r>
    </w:p>
    <w:p w14:paraId="08B101A9" w14:textId="77777777" w:rsidR="00D05BD7" w:rsidRPr="000B669C" w:rsidRDefault="00000000">
      <w:pPr>
        <w:rPr>
          <w:rFonts w:ascii="Aptos" w:hAnsi="Aptos"/>
          <w:lang w:val="nl-NL"/>
        </w:rPr>
      </w:pPr>
      <w:r w:rsidRPr="000B669C">
        <w:rPr>
          <w:rFonts w:ascii="Aptos" w:hAnsi="Aptos"/>
          <w:lang w:val="nl-NL"/>
        </w:rPr>
        <w:t>Deelnemers vroegen of ook gecorrigeerd is voor temperatuurverschillen tussen jaren. Carmen bevestigde dit.</w:t>
      </w:r>
    </w:p>
    <w:p w14:paraId="09995AF5" w14:textId="77777777" w:rsidR="00D05BD7" w:rsidRPr="000B669C" w:rsidRDefault="00000000">
      <w:pPr>
        <w:rPr>
          <w:rFonts w:ascii="Aptos" w:hAnsi="Aptos"/>
          <w:lang w:val="nl-NL"/>
        </w:rPr>
      </w:pPr>
      <w:r w:rsidRPr="000B669C">
        <w:rPr>
          <w:rFonts w:ascii="Aptos" w:hAnsi="Aptos"/>
          <w:lang w:val="nl-NL"/>
        </w:rPr>
        <w:t>7. Onderzoek: effecten van woningrenovatie</w:t>
      </w:r>
    </w:p>
    <w:p w14:paraId="5B432312" w14:textId="77777777" w:rsidR="00D05BD7" w:rsidRPr="000B669C" w:rsidRDefault="00000000">
      <w:pPr>
        <w:rPr>
          <w:rFonts w:ascii="Aptos" w:hAnsi="Aptos"/>
          <w:lang w:val="nl-NL"/>
        </w:rPr>
      </w:pPr>
      <w:r w:rsidRPr="000B669C">
        <w:rPr>
          <w:rFonts w:ascii="Aptos" w:hAnsi="Aptos"/>
          <w:lang w:val="nl-NL"/>
        </w:rPr>
        <w:t>Wat de spreker presenteerde</w:t>
      </w:r>
      <w:r w:rsidRPr="000B669C">
        <w:rPr>
          <w:rFonts w:ascii="Aptos" w:hAnsi="Aptos"/>
          <w:lang w:val="nl-NL"/>
        </w:rPr>
        <w:br/>
        <w:t>TNO onderzocht drie soorten renovaties bij huurwoningen:</w:t>
      </w:r>
    </w:p>
    <w:p w14:paraId="39A560FA" w14:textId="77777777" w:rsidR="00D05BD7" w:rsidRPr="000B669C" w:rsidRDefault="00000000">
      <w:pPr>
        <w:rPr>
          <w:rFonts w:ascii="Aptos" w:hAnsi="Aptos"/>
          <w:lang w:val="nl-NL"/>
        </w:rPr>
      </w:pPr>
      <w:r w:rsidRPr="000B669C">
        <w:rPr>
          <w:rFonts w:ascii="Aptos" w:hAnsi="Aptos"/>
          <w:lang w:val="nl-NL"/>
        </w:rPr>
        <w:t>Reguliere renovatie</w:t>
      </w:r>
    </w:p>
    <w:p w14:paraId="18861ED4" w14:textId="77777777" w:rsidR="00D05BD7" w:rsidRPr="000B669C" w:rsidRDefault="00000000">
      <w:pPr>
        <w:rPr>
          <w:rFonts w:ascii="Aptos" w:hAnsi="Aptos"/>
          <w:lang w:val="nl-NL"/>
        </w:rPr>
      </w:pPr>
      <w:r w:rsidRPr="000B669C">
        <w:rPr>
          <w:rFonts w:ascii="Aptos" w:hAnsi="Aptos"/>
          <w:lang w:val="nl-NL"/>
        </w:rPr>
        <w:t>Renovatie met warmtepomp</w:t>
      </w:r>
    </w:p>
    <w:p w14:paraId="6C5973D8" w14:textId="77777777" w:rsidR="00D05BD7" w:rsidRPr="000B669C" w:rsidRDefault="00000000">
      <w:pPr>
        <w:rPr>
          <w:rFonts w:ascii="Aptos" w:hAnsi="Aptos"/>
          <w:lang w:val="nl-NL"/>
        </w:rPr>
      </w:pPr>
      <w:r w:rsidRPr="000B669C">
        <w:rPr>
          <w:rFonts w:ascii="Aptos" w:hAnsi="Aptos"/>
          <w:lang w:val="nl-NL"/>
        </w:rPr>
        <w:t>Renovatie met warmtenet</w:t>
      </w:r>
    </w:p>
    <w:p w14:paraId="3EBE1496" w14:textId="77777777" w:rsidR="00D05BD7" w:rsidRPr="000B669C" w:rsidRDefault="00000000">
      <w:pPr>
        <w:rPr>
          <w:rFonts w:ascii="Aptos" w:hAnsi="Aptos"/>
          <w:lang w:val="nl-NL"/>
        </w:rPr>
      </w:pPr>
      <w:r w:rsidRPr="000B669C">
        <w:rPr>
          <w:rFonts w:ascii="Aptos" w:hAnsi="Aptos"/>
          <w:lang w:val="nl-NL"/>
        </w:rPr>
        <w:t>Belangrijkste uitkomsten:</w:t>
      </w:r>
    </w:p>
    <w:p w14:paraId="1D28A6B8" w14:textId="77777777" w:rsidR="00D05BD7" w:rsidRPr="000B669C" w:rsidRDefault="00000000">
      <w:pPr>
        <w:rPr>
          <w:rFonts w:ascii="Aptos" w:hAnsi="Aptos"/>
          <w:lang w:val="nl-NL"/>
        </w:rPr>
      </w:pPr>
      <w:r w:rsidRPr="000B669C">
        <w:rPr>
          <w:rFonts w:ascii="Aptos" w:hAnsi="Aptos"/>
          <w:lang w:val="nl-NL"/>
        </w:rPr>
        <w:t>Warmtepomprenovaties leveren veruit het grootste effect:</w:t>
      </w:r>
    </w:p>
    <w:p w14:paraId="3B90ADB9" w14:textId="77777777" w:rsidR="00D05BD7" w:rsidRPr="000B669C" w:rsidRDefault="00000000">
      <w:pPr>
        <w:rPr>
          <w:rFonts w:ascii="Aptos" w:hAnsi="Aptos"/>
          <w:lang w:val="nl-NL"/>
        </w:rPr>
      </w:pPr>
      <w:r w:rsidRPr="000B669C">
        <w:rPr>
          <w:rFonts w:ascii="Aptos" w:hAnsi="Aptos"/>
          <w:lang w:val="nl-NL"/>
        </w:rPr>
        <w:t>Tot 1700 m³ gasbesparing (woning helemaal van gas af).</w:t>
      </w:r>
    </w:p>
    <w:p w14:paraId="3865539F" w14:textId="77777777" w:rsidR="00D05BD7" w:rsidRPr="000B669C" w:rsidRDefault="00000000">
      <w:pPr>
        <w:rPr>
          <w:rFonts w:ascii="Aptos" w:hAnsi="Aptos"/>
          <w:lang w:val="nl-NL"/>
        </w:rPr>
      </w:pPr>
      <w:r w:rsidRPr="000B669C">
        <w:rPr>
          <w:rFonts w:ascii="Aptos" w:hAnsi="Aptos"/>
          <w:lang w:val="nl-NL"/>
        </w:rPr>
        <w:t>Elektraverbruik stijgt, maar totale energierekening niet.</w:t>
      </w:r>
    </w:p>
    <w:p w14:paraId="2245C432" w14:textId="77777777" w:rsidR="00D05BD7" w:rsidRPr="000B669C" w:rsidRDefault="00000000">
      <w:pPr>
        <w:rPr>
          <w:rFonts w:ascii="Aptos" w:hAnsi="Aptos"/>
          <w:lang w:val="nl-NL"/>
        </w:rPr>
      </w:pPr>
      <w:r w:rsidRPr="000B669C">
        <w:rPr>
          <w:rFonts w:ascii="Aptos" w:hAnsi="Aptos"/>
          <w:lang w:val="nl-NL"/>
        </w:rPr>
        <w:t>Energiekwaliteit van woningen verbetert aanzienlijk.</w:t>
      </w:r>
    </w:p>
    <w:p w14:paraId="698465F0" w14:textId="77777777" w:rsidR="00D05BD7" w:rsidRPr="000B669C" w:rsidRDefault="00000000">
      <w:pPr>
        <w:rPr>
          <w:rFonts w:ascii="Aptos" w:hAnsi="Aptos"/>
          <w:lang w:val="nl-NL"/>
        </w:rPr>
      </w:pPr>
      <w:r w:rsidRPr="000B669C">
        <w:rPr>
          <w:rFonts w:ascii="Aptos" w:hAnsi="Aptos"/>
          <w:lang w:val="nl-NL"/>
        </w:rPr>
        <w:t>Reguliere renovaties geven minder grote besparingen, maar nog steeds merkbare daling.</w:t>
      </w:r>
    </w:p>
    <w:p w14:paraId="174795BC" w14:textId="77777777" w:rsidR="00D05BD7" w:rsidRPr="000B669C" w:rsidRDefault="00000000">
      <w:pPr>
        <w:rPr>
          <w:rFonts w:ascii="Aptos" w:hAnsi="Aptos"/>
          <w:lang w:val="nl-NL"/>
        </w:rPr>
      </w:pPr>
      <w:r w:rsidRPr="000B669C">
        <w:rPr>
          <w:rFonts w:ascii="Aptos" w:hAnsi="Aptos"/>
          <w:lang w:val="nl-NL"/>
        </w:rPr>
        <w:t>Bij warmtenetrenovaties werden nauwelijks besparingen gevonden; waarschijnlijk door hoge warmteprijzen en minder ingrijpende renovaties.</w:t>
      </w:r>
    </w:p>
    <w:p w14:paraId="30481634" w14:textId="77777777" w:rsidR="00D05BD7" w:rsidRPr="000B669C" w:rsidRDefault="00000000">
      <w:pPr>
        <w:rPr>
          <w:rFonts w:ascii="Aptos" w:hAnsi="Aptos"/>
          <w:lang w:val="nl-NL"/>
        </w:rPr>
      </w:pPr>
      <w:r w:rsidRPr="000B669C">
        <w:rPr>
          <w:rFonts w:ascii="Aptos" w:hAnsi="Aptos"/>
          <w:lang w:val="nl-NL"/>
        </w:rPr>
        <w:t>Vragen en opmerkingen uit de zaal</w:t>
      </w:r>
      <w:r w:rsidRPr="000B669C">
        <w:rPr>
          <w:rFonts w:ascii="Aptos" w:hAnsi="Aptos"/>
          <w:lang w:val="nl-NL"/>
        </w:rPr>
        <w:br/>
        <w:t xml:space="preserve">Er ontstond discussie over of zulke besparingen realistisch zijn voor energiearme gezinnen </w:t>
      </w:r>
      <w:r w:rsidRPr="000B669C">
        <w:rPr>
          <w:rFonts w:ascii="Aptos" w:hAnsi="Aptos"/>
          <w:lang w:val="nl-NL"/>
        </w:rPr>
        <w:lastRenderedPageBreak/>
        <w:t>die zelden zulke hoge verbruiken hebben. Carmen verduidelijkte dat het onderzoek niet alleen energiearme huishoudens omvatte.</w:t>
      </w:r>
    </w:p>
    <w:p w14:paraId="5888989D" w14:textId="77777777" w:rsidR="00D05BD7" w:rsidRPr="000B669C" w:rsidRDefault="00000000">
      <w:pPr>
        <w:rPr>
          <w:rFonts w:ascii="Aptos" w:hAnsi="Aptos"/>
          <w:lang w:val="nl-NL"/>
        </w:rPr>
      </w:pPr>
      <w:r w:rsidRPr="000B669C">
        <w:rPr>
          <w:rFonts w:ascii="Aptos" w:hAnsi="Aptos"/>
          <w:lang w:val="nl-NL"/>
        </w:rPr>
        <w:t>Een deelnemer vroeg naar woningen met blok- of stadsverwarming. Carmen bevestigde dat data daarvan beperkt waren en dat TNO daar minder conclusies over kon trekken.</w:t>
      </w:r>
    </w:p>
    <w:p w14:paraId="0B53A311" w14:textId="77777777" w:rsidR="00D05BD7" w:rsidRPr="000B669C" w:rsidRDefault="00000000">
      <w:pPr>
        <w:rPr>
          <w:rFonts w:ascii="Aptos" w:hAnsi="Aptos"/>
          <w:lang w:val="nl-NL"/>
        </w:rPr>
      </w:pPr>
      <w:r w:rsidRPr="000B669C">
        <w:rPr>
          <w:rFonts w:ascii="Aptos" w:hAnsi="Aptos"/>
          <w:lang w:val="nl-NL"/>
        </w:rPr>
        <w:t>8. Gezondheidseffecten van slechte woningen</w:t>
      </w:r>
    </w:p>
    <w:p w14:paraId="22A38976" w14:textId="77777777" w:rsidR="00D05BD7" w:rsidRPr="000B669C" w:rsidRDefault="00000000">
      <w:pPr>
        <w:rPr>
          <w:rFonts w:ascii="Aptos" w:hAnsi="Aptos"/>
          <w:lang w:val="nl-NL"/>
        </w:rPr>
      </w:pPr>
      <w:r w:rsidRPr="000B669C">
        <w:rPr>
          <w:rFonts w:ascii="Aptos" w:hAnsi="Aptos"/>
          <w:lang w:val="nl-NL"/>
        </w:rPr>
        <w:t>Wat de spreker uitlegde</w:t>
      </w:r>
      <w:r w:rsidRPr="000B669C">
        <w:rPr>
          <w:rFonts w:ascii="Aptos" w:hAnsi="Aptos"/>
          <w:lang w:val="nl-NL"/>
        </w:rPr>
        <w:br/>
        <w:t>Carmen schetste een duidelijk verband tussen slechte woningkwaliteit en gezondheid:</w:t>
      </w:r>
    </w:p>
    <w:p w14:paraId="76DD35E0" w14:textId="77777777" w:rsidR="00D05BD7" w:rsidRPr="000B669C" w:rsidRDefault="00000000">
      <w:pPr>
        <w:rPr>
          <w:rFonts w:ascii="Aptos" w:hAnsi="Aptos"/>
          <w:lang w:val="nl-NL"/>
        </w:rPr>
      </w:pPr>
      <w:r w:rsidRPr="000B669C">
        <w:rPr>
          <w:rFonts w:ascii="Aptos" w:hAnsi="Aptos"/>
          <w:lang w:val="nl-NL"/>
        </w:rPr>
        <w:t>Kou, vocht, tocht en schimmel vergroten de kans op longklachten (astma, COPD), hart- en vaatziekten en mentale problemen.</w:t>
      </w:r>
    </w:p>
    <w:p w14:paraId="1F68D38E" w14:textId="77777777" w:rsidR="00D05BD7" w:rsidRPr="000B669C" w:rsidRDefault="00000000">
      <w:pPr>
        <w:rPr>
          <w:rFonts w:ascii="Aptos" w:hAnsi="Aptos"/>
          <w:lang w:val="nl-NL"/>
        </w:rPr>
      </w:pPr>
      <w:r w:rsidRPr="000B669C">
        <w:rPr>
          <w:rFonts w:ascii="Aptos" w:hAnsi="Aptos"/>
          <w:lang w:val="nl-NL"/>
        </w:rPr>
        <w:t>Europese onderzoeken laten zien dat vocht en schimmel longklachten 30–50% kunnen verergeren.</w:t>
      </w:r>
    </w:p>
    <w:p w14:paraId="1388A7C2" w14:textId="77777777" w:rsidR="00D05BD7" w:rsidRPr="000B669C" w:rsidRDefault="00000000">
      <w:pPr>
        <w:rPr>
          <w:rFonts w:ascii="Aptos" w:hAnsi="Aptos"/>
          <w:lang w:val="nl-NL"/>
        </w:rPr>
      </w:pPr>
      <w:r w:rsidRPr="000B669C">
        <w:rPr>
          <w:rFonts w:ascii="Aptos" w:hAnsi="Aptos"/>
          <w:lang w:val="nl-NL"/>
        </w:rPr>
        <w:t>Bij oudere mensen daalt de kans op overlijden met 31% na grondige renovatie.</w:t>
      </w:r>
    </w:p>
    <w:p w14:paraId="7C9887A7" w14:textId="77777777" w:rsidR="00D05BD7" w:rsidRPr="000B669C" w:rsidRDefault="00000000">
      <w:pPr>
        <w:rPr>
          <w:rFonts w:ascii="Aptos" w:hAnsi="Aptos"/>
          <w:lang w:val="nl-NL"/>
        </w:rPr>
      </w:pPr>
      <w:r w:rsidRPr="000B669C">
        <w:rPr>
          <w:rFonts w:ascii="Aptos" w:hAnsi="Aptos"/>
          <w:lang w:val="nl-NL"/>
        </w:rPr>
        <w:t>Bij kinderen zijn de effecten sterker:</w:t>
      </w:r>
    </w:p>
    <w:p w14:paraId="02990B21" w14:textId="77777777" w:rsidR="00D05BD7" w:rsidRPr="000B669C" w:rsidRDefault="00000000">
      <w:pPr>
        <w:rPr>
          <w:rFonts w:ascii="Aptos" w:hAnsi="Aptos"/>
          <w:lang w:val="nl-NL"/>
        </w:rPr>
      </w:pPr>
      <w:r w:rsidRPr="000B669C">
        <w:rPr>
          <w:rFonts w:ascii="Aptos" w:hAnsi="Aptos"/>
          <w:lang w:val="nl-NL"/>
        </w:rPr>
        <w:t>Grotere kans op luchtwegproblemen en leerachterstanden.</w:t>
      </w:r>
    </w:p>
    <w:p w14:paraId="444CB566" w14:textId="77777777" w:rsidR="00D05BD7" w:rsidRPr="000B669C" w:rsidRDefault="00000000">
      <w:pPr>
        <w:rPr>
          <w:rFonts w:ascii="Aptos" w:hAnsi="Aptos"/>
          <w:lang w:val="nl-NL"/>
        </w:rPr>
      </w:pPr>
      <w:r w:rsidRPr="000B669C">
        <w:rPr>
          <w:rFonts w:ascii="Aptos" w:hAnsi="Aptos"/>
          <w:lang w:val="nl-NL"/>
        </w:rPr>
        <w:t>Risico op mentale klachten is veel hoger bij energiearme gezinnen.</w:t>
      </w:r>
    </w:p>
    <w:p w14:paraId="4DD7DDAD" w14:textId="77777777" w:rsidR="00D05BD7" w:rsidRPr="000B669C" w:rsidRDefault="00000000">
      <w:pPr>
        <w:rPr>
          <w:rFonts w:ascii="Aptos" w:hAnsi="Aptos"/>
          <w:lang w:val="nl-NL"/>
        </w:rPr>
      </w:pPr>
      <w:r w:rsidRPr="000B669C">
        <w:rPr>
          <w:rFonts w:ascii="Aptos" w:hAnsi="Aptos"/>
          <w:lang w:val="nl-NL"/>
        </w:rPr>
        <w:t>Een studie uit Nieuw-Zeeland laat zien dat efficiënte verwarming leidt tot 21% minder schoolverzuim bij kinderen met astma.</w:t>
      </w:r>
    </w:p>
    <w:p w14:paraId="6D601B99" w14:textId="77777777" w:rsidR="00D05BD7" w:rsidRPr="000B669C" w:rsidRDefault="00000000">
      <w:pPr>
        <w:rPr>
          <w:rFonts w:ascii="Aptos" w:hAnsi="Aptos"/>
          <w:lang w:val="nl-NL"/>
        </w:rPr>
      </w:pPr>
      <w:r w:rsidRPr="000B669C">
        <w:rPr>
          <w:rFonts w:ascii="Aptos" w:hAnsi="Aptos"/>
          <w:lang w:val="nl-NL"/>
        </w:rPr>
        <w:t>Inbreng uit de zaal</w:t>
      </w:r>
    </w:p>
    <w:p w14:paraId="1B0FB00D" w14:textId="77777777" w:rsidR="00D05BD7" w:rsidRPr="000B669C" w:rsidRDefault="00000000">
      <w:pPr>
        <w:rPr>
          <w:rFonts w:ascii="Aptos" w:hAnsi="Aptos"/>
          <w:lang w:val="nl-NL"/>
        </w:rPr>
      </w:pPr>
      <w:r w:rsidRPr="000B669C">
        <w:rPr>
          <w:rFonts w:ascii="Aptos" w:hAnsi="Aptos"/>
          <w:lang w:val="nl-NL"/>
        </w:rPr>
        <w:t>Deelnemers benadrukten dat energiearmoede vaak onderdeel is van bredere armoede, waardoor kinderen structureel minder kansen krijgen.</w:t>
      </w:r>
    </w:p>
    <w:p w14:paraId="43E192C0" w14:textId="77777777" w:rsidR="00D05BD7" w:rsidRPr="000B669C" w:rsidRDefault="00000000">
      <w:pPr>
        <w:rPr>
          <w:rFonts w:ascii="Aptos" w:hAnsi="Aptos"/>
          <w:lang w:val="nl-NL"/>
        </w:rPr>
      </w:pPr>
      <w:r w:rsidRPr="000B669C">
        <w:rPr>
          <w:rFonts w:ascii="Aptos" w:hAnsi="Aptos"/>
          <w:lang w:val="nl-NL"/>
        </w:rPr>
        <w:t>De term “ongelukkiger” werd als te mild ervaren; het gaat eerder om kansongelijkheid.</w:t>
      </w:r>
    </w:p>
    <w:p w14:paraId="3FC7BA26" w14:textId="77777777" w:rsidR="00D05BD7" w:rsidRPr="000B669C" w:rsidRDefault="00000000">
      <w:pPr>
        <w:rPr>
          <w:rFonts w:ascii="Aptos" w:hAnsi="Aptos"/>
          <w:lang w:val="nl-NL"/>
        </w:rPr>
      </w:pPr>
      <w:r w:rsidRPr="000B669C">
        <w:rPr>
          <w:rFonts w:ascii="Aptos" w:hAnsi="Aptos"/>
          <w:lang w:val="nl-NL"/>
        </w:rPr>
        <w:t>De spreker erkende dat het om complexe situaties gaat, maar dat de onderzoeken wél laten zien dat woningkwaliteit een zelfstandige factor is.</w:t>
      </w:r>
    </w:p>
    <w:p w14:paraId="6C3D1AF2" w14:textId="77777777" w:rsidR="00D05BD7" w:rsidRPr="000B669C" w:rsidRDefault="00000000">
      <w:pPr>
        <w:rPr>
          <w:rFonts w:ascii="Aptos" w:hAnsi="Aptos"/>
          <w:lang w:val="nl-NL"/>
        </w:rPr>
      </w:pPr>
      <w:r w:rsidRPr="000B669C">
        <w:rPr>
          <w:rFonts w:ascii="Aptos" w:hAnsi="Aptos"/>
          <w:lang w:val="nl-NL"/>
        </w:rPr>
        <w:t>9. Gezondheidseffecten van energiehulp en renovaties</w:t>
      </w:r>
    </w:p>
    <w:p w14:paraId="7F3F9944" w14:textId="77777777" w:rsidR="00D05BD7" w:rsidRPr="000B669C" w:rsidRDefault="00000000">
      <w:pPr>
        <w:rPr>
          <w:rFonts w:ascii="Aptos" w:hAnsi="Aptos"/>
          <w:lang w:val="nl-NL"/>
        </w:rPr>
      </w:pPr>
      <w:r w:rsidRPr="000B669C">
        <w:rPr>
          <w:rFonts w:ascii="Aptos" w:hAnsi="Aptos"/>
          <w:lang w:val="nl-NL"/>
        </w:rPr>
        <w:t>Wat de spreker presenteerde</w:t>
      </w:r>
      <w:r w:rsidRPr="000B669C">
        <w:rPr>
          <w:rFonts w:ascii="Aptos" w:hAnsi="Aptos"/>
          <w:lang w:val="nl-NL"/>
        </w:rPr>
        <w:br/>
        <w:t>Uit de TNO-analyse blijkt dat na een energiehulp (tips en strips):</w:t>
      </w:r>
    </w:p>
    <w:p w14:paraId="45E7C083" w14:textId="77777777" w:rsidR="00D05BD7" w:rsidRPr="000B669C" w:rsidRDefault="00000000">
      <w:pPr>
        <w:rPr>
          <w:rFonts w:ascii="Aptos" w:hAnsi="Aptos"/>
          <w:lang w:val="nl-NL"/>
        </w:rPr>
      </w:pPr>
      <w:r w:rsidRPr="000B669C">
        <w:rPr>
          <w:rFonts w:ascii="Aptos" w:hAnsi="Aptos"/>
          <w:lang w:val="nl-NL"/>
        </w:rPr>
        <w:t>Bij energiearme huishoudens daalt medicijngebruik duidelijk:</w:t>
      </w:r>
    </w:p>
    <w:p w14:paraId="66D13056" w14:textId="77777777" w:rsidR="00D05BD7" w:rsidRPr="000B669C" w:rsidRDefault="00000000">
      <w:pPr>
        <w:rPr>
          <w:rFonts w:ascii="Aptos" w:hAnsi="Aptos"/>
          <w:lang w:val="nl-NL"/>
        </w:rPr>
      </w:pPr>
      <w:r w:rsidRPr="000B669C">
        <w:rPr>
          <w:rFonts w:ascii="Aptos" w:hAnsi="Aptos"/>
          <w:lang w:val="nl-NL"/>
        </w:rPr>
        <w:t>Reumamedicatie: –52,6%</w:t>
      </w:r>
    </w:p>
    <w:p w14:paraId="02384FC7" w14:textId="77777777" w:rsidR="00D05BD7" w:rsidRPr="000B669C" w:rsidRDefault="00000000">
      <w:pPr>
        <w:rPr>
          <w:rFonts w:ascii="Aptos" w:hAnsi="Aptos"/>
          <w:lang w:val="nl-NL"/>
        </w:rPr>
      </w:pPr>
      <w:r w:rsidRPr="000B669C">
        <w:rPr>
          <w:rFonts w:ascii="Aptos" w:hAnsi="Aptos"/>
          <w:lang w:val="nl-NL"/>
        </w:rPr>
        <w:t>Astmamedicatie: –31,8%</w:t>
      </w:r>
    </w:p>
    <w:p w14:paraId="4559346C" w14:textId="77777777" w:rsidR="00D05BD7" w:rsidRPr="000B669C" w:rsidRDefault="00000000">
      <w:pPr>
        <w:rPr>
          <w:rFonts w:ascii="Aptos" w:hAnsi="Aptos"/>
          <w:lang w:val="nl-NL"/>
        </w:rPr>
      </w:pPr>
      <w:r w:rsidRPr="000B669C">
        <w:rPr>
          <w:rFonts w:ascii="Aptos" w:hAnsi="Aptos"/>
          <w:lang w:val="nl-NL"/>
        </w:rPr>
        <w:lastRenderedPageBreak/>
        <w:t>Ook farmaciekosten dalen met 18%.</w:t>
      </w:r>
    </w:p>
    <w:p w14:paraId="0A3CF6BF" w14:textId="77777777" w:rsidR="00D05BD7" w:rsidRPr="000B669C" w:rsidRDefault="00000000">
      <w:pPr>
        <w:rPr>
          <w:rFonts w:ascii="Aptos" w:hAnsi="Aptos"/>
          <w:lang w:val="nl-NL"/>
        </w:rPr>
      </w:pPr>
      <w:r w:rsidRPr="000B669C">
        <w:rPr>
          <w:rFonts w:ascii="Aptos" w:hAnsi="Aptos"/>
          <w:lang w:val="nl-NL"/>
        </w:rPr>
        <w:t>Deze gezondheidseffecten zijn niet gevonden bij huishoudens die niet in energiearmoede leven.</w:t>
      </w:r>
    </w:p>
    <w:p w14:paraId="5FD2A9E4" w14:textId="77777777" w:rsidR="00D05BD7" w:rsidRPr="000B669C" w:rsidRDefault="00000000">
      <w:pPr>
        <w:rPr>
          <w:rFonts w:ascii="Aptos" w:hAnsi="Aptos"/>
          <w:lang w:val="nl-NL"/>
        </w:rPr>
      </w:pPr>
      <w:r w:rsidRPr="000B669C">
        <w:rPr>
          <w:rFonts w:ascii="Aptos" w:hAnsi="Aptos"/>
          <w:lang w:val="nl-NL"/>
        </w:rPr>
        <w:t>Renovaties laten vergelijkbare patronen zien:</w:t>
      </w:r>
    </w:p>
    <w:p w14:paraId="2FCC8BFC" w14:textId="77777777" w:rsidR="00D05BD7" w:rsidRPr="000B669C" w:rsidRDefault="00000000">
      <w:pPr>
        <w:rPr>
          <w:rFonts w:ascii="Aptos" w:hAnsi="Aptos"/>
          <w:lang w:val="nl-NL"/>
        </w:rPr>
      </w:pPr>
      <w:r w:rsidRPr="000B669C">
        <w:rPr>
          <w:rFonts w:ascii="Aptos" w:hAnsi="Aptos"/>
          <w:lang w:val="nl-NL"/>
        </w:rPr>
        <w:t>Bij warmtepomprenovaties dalen zorgkosten met gemiddeld €963 per jaar (–42%).</w:t>
      </w:r>
    </w:p>
    <w:p w14:paraId="55231B90" w14:textId="77777777" w:rsidR="00D05BD7" w:rsidRPr="000B669C" w:rsidRDefault="00000000">
      <w:pPr>
        <w:rPr>
          <w:rFonts w:ascii="Aptos" w:hAnsi="Aptos"/>
          <w:lang w:val="nl-NL"/>
        </w:rPr>
      </w:pPr>
      <w:r w:rsidRPr="000B669C">
        <w:rPr>
          <w:rFonts w:ascii="Aptos" w:hAnsi="Aptos"/>
          <w:lang w:val="nl-NL"/>
        </w:rPr>
        <w:t>Geen vergelijkbaar effect bij warmtenet- of lichte renovaties.</w:t>
      </w:r>
    </w:p>
    <w:p w14:paraId="3EE5350F" w14:textId="77777777" w:rsidR="00D05BD7" w:rsidRPr="000B669C" w:rsidRDefault="00000000">
      <w:pPr>
        <w:rPr>
          <w:rFonts w:ascii="Aptos" w:hAnsi="Aptos"/>
          <w:lang w:val="nl-NL"/>
        </w:rPr>
      </w:pPr>
      <w:r w:rsidRPr="000B669C">
        <w:rPr>
          <w:rFonts w:ascii="Aptos" w:hAnsi="Aptos"/>
          <w:lang w:val="nl-NL"/>
        </w:rPr>
        <w:t>Mogelijke verklaring: bewoners met warmtepomp zetten de verwarming gemiddeld hoger (20,3°C i.p.v. 18°C), wat klachten vermindert.</w:t>
      </w:r>
    </w:p>
    <w:p w14:paraId="7A3160CE" w14:textId="77777777" w:rsidR="00D05BD7" w:rsidRPr="000B669C" w:rsidRDefault="00000000">
      <w:pPr>
        <w:rPr>
          <w:rFonts w:ascii="Aptos" w:hAnsi="Aptos"/>
          <w:lang w:val="nl-NL"/>
        </w:rPr>
      </w:pPr>
      <w:r w:rsidRPr="000B669C">
        <w:rPr>
          <w:rFonts w:ascii="Aptos" w:hAnsi="Aptos"/>
          <w:lang w:val="nl-NL"/>
        </w:rPr>
        <w:t>Astma-effecten werden bij renovaties niet gevonden, mogelijk doordat bewoners onvoldoende begeleiding kregen in het gebruik van nieuwe ventilatiesystemen.</w:t>
      </w:r>
    </w:p>
    <w:p w14:paraId="535BAF4D" w14:textId="77777777" w:rsidR="00D05BD7" w:rsidRPr="000B669C" w:rsidRDefault="00000000">
      <w:pPr>
        <w:rPr>
          <w:rFonts w:ascii="Aptos" w:hAnsi="Aptos"/>
          <w:lang w:val="nl-NL"/>
        </w:rPr>
      </w:pPr>
      <w:r w:rsidRPr="000B669C">
        <w:rPr>
          <w:rFonts w:ascii="Aptos" w:hAnsi="Aptos"/>
          <w:lang w:val="nl-NL"/>
        </w:rPr>
        <w:t>Vragen uit de zaal</w:t>
      </w:r>
    </w:p>
    <w:p w14:paraId="7F610F89" w14:textId="77777777" w:rsidR="00D05BD7" w:rsidRPr="000B669C" w:rsidRDefault="00000000">
      <w:pPr>
        <w:rPr>
          <w:rFonts w:ascii="Aptos" w:hAnsi="Aptos"/>
          <w:lang w:val="nl-NL"/>
        </w:rPr>
      </w:pPr>
      <w:r w:rsidRPr="000B669C">
        <w:rPr>
          <w:rFonts w:ascii="Aptos" w:hAnsi="Aptos"/>
          <w:lang w:val="nl-NL"/>
        </w:rPr>
        <w:t>Deelnemers vroegen waarom gezondheidseffecten bij niet-energiearme huishoudens niet zichtbaar zijn. Carmen vermoedde dat die woningen al comfortabeler zijn of dat bewoners meer middelen hebben om zelf te compenseren.</w:t>
      </w:r>
    </w:p>
    <w:p w14:paraId="499DF08E" w14:textId="77777777" w:rsidR="00D05BD7" w:rsidRPr="000B669C" w:rsidRDefault="00000000">
      <w:pPr>
        <w:rPr>
          <w:rFonts w:ascii="Aptos" w:hAnsi="Aptos"/>
          <w:lang w:val="nl-NL"/>
        </w:rPr>
      </w:pPr>
      <w:r w:rsidRPr="000B669C">
        <w:rPr>
          <w:rFonts w:ascii="Aptos" w:hAnsi="Aptos"/>
          <w:lang w:val="nl-NL"/>
        </w:rPr>
        <w:t>Ook kwam de vraag of aanpakken tussen organisaties verschillen. Carmen gaf aan dat dit nog weinig onderzocht is, maar dat vervolgonderzoek nuttig zou zijn.</w:t>
      </w:r>
    </w:p>
    <w:p w14:paraId="4B22661B" w14:textId="77777777" w:rsidR="00D05BD7" w:rsidRPr="000B669C" w:rsidRDefault="00000000">
      <w:pPr>
        <w:rPr>
          <w:rFonts w:ascii="Aptos" w:hAnsi="Aptos"/>
          <w:lang w:val="nl-NL"/>
        </w:rPr>
      </w:pPr>
      <w:r w:rsidRPr="000B669C">
        <w:rPr>
          <w:rFonts w:ascii="Aptos" w:hAnsi="Aptos"/>
          <w:lang w:val="nl-NL"/>
        </w:rPr>
        <w:t>10. Praktijkvoorbeeld: Huisarts als schakel (“energie op recept”)</w:t>
      </w:r>
    </w:p>
    <w:p w14:paraId="01B3F094" w14:textId="77777777" w:rsidR="00D05BD7" w:rsidRPr="000B669C" w:rsidRDefault="00000000">
      <w:pPr>
        <w:rPr>
          <w:rFonts w:ascii="Aptos" w:hAnsi="Aptos"/>
          <w:lang w:val="nl-NL"/>
        </w:rPr>
      </w:pPr>
      <w:r w:rsidRPr="000B669C">
        <w:rPr>
          <w:rFonts w:ascii="Aptos" w:hAnsi="Aptos"/>
          <w:lang w:val="nl-NL"/>
        </w:rPr>
        <w:t>Wat de spreker vertelde</w:t>
      </w:r>
      <w:r w:rsidRPr="000B669C">
        <w:rPr>
          <w:rFonts w:ascii="Aptos" w:hAnsi="Aptos"/>
          <w:lang w:val="nl-NL"/>
        </w:rPr>
        <w:br/>
        <w:t>Carmen lichtte een nieuwe pilot toe in Heerlen-Noord, geïnspireerd door ervaringen in het Verenigd Koninkrijk.</w:t>
      </w:r>
      <w:r w:rsidRPr="000B669C">
        <w:rPr>
          <w:rFonts w:ascii="Aptos" w:hAnsi="Aptos"/>
          <w:lang w:val="nl-NL"/>
        </w:rPr>
        <w:br/>
        <w:t>Het idee:</w:t>
      </w:r>
    </w:p>
    <w:p w14:paraId="6F211E47" w14:textId="77777777" w:rsidR="00D05BD7" w:rsidRPr="000B669C" w:rsidRDefault="00000000">
      <w:pPr>
        <w:rPr>
          <w:rFonts w:ascii="Aptos" w:hAnsi="Aptos"/>
          <w:lang w:val="nl-NL"/>
        </w:rPr>
      </w:pPr>
      <w:r w:rsidRPr="000B669C">
        <w:rPr>
          <w:rFonts w:ascii="Aptos" w:hAnsi="Aptos"/>
          <w:lang w:val="nl-NL"/>
        </w:rPr>
        <w:t>Huisartsen krijgen een “virtuele knop” om energiehulp voor te schrijven aan patiënten met klachten die samenhangen met koude of ongezonde woningen.</w:t>
      </w:r>
    </w:p>
    <w:p w14:paraId="649372B1" w14:textId="77777777" w:rsidR="00D05BD7" w:rsidRPr="000B669C" w:rsidRDefault="00000000">
      <w:pPr>
        <w:rPr>
          <w:rFonts w:ascii="Aptos" w:hAnsi="Aptos"/>
          <w:lang w:val="nl-NL"/>
        </w:rPr>
      </w:pPr>
      <w:r w:rsidRPr="000B669C">
        <w:rPr>
          <w:rFonts w:ascii="Aptos" w:hAnsi="Aptos"/>
          <w:lang w:val="nl-NL"/>
        </w:rPr>
        <w:t>De koppeling is direct: huisarts → welzijnsorganisatie → energiehulp.</w:t>
      </w:r>
    </w:p>
    <w:p w14:paraId="07A3EC9C" w14:textId="77777777" w:rsidR="00D05BD7" w:rsidRPr="000B669C" w:rsidRDefault="00000000">
      <w:pPr>
        <w:rPr>
          <w:rFonts w:ascii="Aptos" w:hAnsi="Aptos"/>
          <w:lang w:val="nl-NL"/>
        </w:rPr>
      </w:pPr>
      <w:r w:rsidRPr="000B669C">
        <w:rPr>
          <w:rFonts w:ascii="Aptos" w:hAnsi="Aptos"/>
          <w:lang w:val="nl-NL"/>
        </w:rPr>
        <w:t>Bewoners hoeven zelf zo min mogelijk stappen te zetten, omdat aanmeldprocedures vaak een drempel zijn.</w:t>
      </w:r>
    </w:p>
    <w:p w14:paraId="36B8DD43" w14:textId="77777777" w:rsidR="00D05BD7" w:rsidRPr="000B669C" w:rsidRDefault="00000000">
      <w:pPr>
        <w:rPr>
          <w:rFonts w:ascii="Aptos" w:hAnsi="Aptos"/>
          <w:lang w:val="nl-NL"/>
        </w:rPr>
      </w:pPr>
      <w:r w:rsidRPr="000B669C">
        <w:rPr>
          <w:rFonts w:ascii="Aptos" w:hAnsi="Aptos"/>
          <w:lang w:val="nl-NL"/>
        </w:rPr>
        <w:t>Reacties uit de zaal</w:t>
      </w:r>
    </w:p>
    <w:p w14:paraId="6D0D1CD8" w14:textId="77777777" w:rsidR="00D05BD7" w:rsidRPr="000B669C" w:rsidRDefault="00000000">
      <w:pPr>
        <w:rPr>
          <w:rFonts w:ascii="Aptos" w:hAnsi="Aptos"/>
          <w:lang w:val="nl-NL"/>
        </w:rPr>
      </w:pPr>
      <w:r w:rsidRPr="000B669C">
        <w:rPr>
          <w:rFonts w:ascii="Aptos" w:hAnsi="Aptos"/>
          <w:lang w:val="nl-NL"/>
        </w:rPr>
        <w:t>Deelnemers vonden vooral de rol van de huisarts sterk: vertrouwd gezicht, directe ingang, en ontzorging voor bewoners.</w:t>
      </w:r>
    </w:p>
    <w:p w14:paraId="2B186B94" w14:textId="77777777" w:rsidR="00D05BD7" w:rsidRPr="000B669C" w:rsidRDefault="00000000">
      <w:pPr>
        <w:rPr>
          <w:rFonts w:ascii="Aptos" w:hAnsi="Aptos"/>
          <w:lang w:val="nl-NL"/>
        </w:rPr>
      </w:pPr>
      <w:r w:rsidRPr="000B669C">
        <w:rPr>
          <w:rFonts w:ascii="Aptos" w:hAnsi="Aptos"/>
          <w:lang w:val="nl-NL"/>
        </w:rPr>
        <w:lastRenderedPageBreak/>
        <w:t xml:space="preserve">Iemand opperde dat simpel promotiemateriaal neerleggen bij huisartsen al zou helpen; Carmen benadrukte dat juist de automatische aanmelding het verschil maakt, omdat het dan zo min mogelijk tijd kost voor de huisarts. </w:t>
      </w:r>
    </w:p>
    <w:p w14:paraId="62E3CFD3" w14:textId="77777777" w:rsidR="00D05BD7" w:rsidRPr="000B669C" w:rsidRDefault="00000000">
      <w:pPr>
        <w:rPr>
          <w:rFonts w:ascii="Aptos" w:hAnsi="Aptos"/>
          <w:lang w:val="nl-NL"/>
        </w:rPr>
      </w:pPr>
      <w:r w:rsidRPr="000B669C">
        <w:rPr>
          <w:rFonts w:ascii="Aptos" w:hAnsi="Aptos"/>
          <w:lang w:val="nl-NL"/>
        </w:rPr>
        <w:t>Er werd gevraagd naar samenwerking met zorgverzekeraars. Carmen gaf aan dat gesprekken al lopen, maar verzekeraars bewijs willen dat in Nederland gezondheidskosten daadwerkelijk dalen door deze aanpak.</w:t>
      </w:r>
    </w:p>
    <w:p w14:paraId="58A8C14B" w14:textId="77777777" w:rsidR="00D05BD7" w:rsidRPr="000B669C" w:rsidRDefault="00000000">
      <w:pPr>
        <w:rPr>
          <w:rFonts w:ascii="Aptos" w:hAnsi="Aptos"/>
          <w:lang w:val="nl-NL"/>
        </w:rPr>
      </w:pPr>
      <w:r w:rsidRPr="000B669C">
        <w:rPr>
          <w:rFonts w:ascii="Aptos" w:hAnsi="Aptos"/>
          <w:lang w:val="nl-NL"/>
        </w:rPr>
        <w:t>11. Impactmeting en toekomst</w:t>
      </w:r>
    </w:p>
    <w:p w14:paraId="5D0C4CCF" w14:textId="77777777" w:rsidR="00D05BD7" w:rsidRPr="000B669C" w:rsidRDefault="00000000">
      <w:pPr>
        <w:rPr>
          <w:rFonts w:ascii="Aptos" w:hAnsi="Aptos"/>
          <w:lang w:val="nl-NL"/>
        </w:rPr>
      </w:pPr>
      <w:r w:rsidRPr="000B669C">
        <w:rPr>
          <w:rFonts w:ascii="Aptos" w:hAnsi="Aptos"/>
          <w:lang w:val="nl-NL"/>
        </w:rPr>
        <w:t>Uitleg door de spreker</w:t>
      </w:r>
      <w:r w:rsidRPr="000B669C">
        <w:rPr>
          <w:rFonts w:ascii="Aptos" w:hAnsi="Aptos"/>
          <w:lang w:val="nl-NL"/>
        </w:rPr>
        <w:br/>
        <w:t>Carmen vertelde dat de ambitie is om de komende twee jaar bij minimaal zestig lokale initiatieven impact te meten, ook met het oog op structurele financiering vanuit de zorg. RVO en externe partijen werken hierin samen.</w:t>
      </w:r>
    </w:p>
    <w:p w14:paraId="3BEB96FD" w14:textId="77777777" w:rsidR="00D05BD7" w:rsidRPr="000B669C" w:rsidRDefault="00000000">
      <w:pPr>
        <w:rPr>
          <w:rFonts w:ascii="Aptos" w:hAnsi="Aptos"/>
          <w:lang w:val="nl-NL"/>
        </w:rPr>
      </w:pPr>
      <w:r w:rsidRPr="000B669C">
        <w:rPr>
          <w:rFonts w:ascii="Aptos" w:hAnsi="Aptos"/>
          <w:lang w:val="nl-NL"/>
        </w:rPr>
        <w:t>Reacties uit de zaal</w:t>
      </w:r>
      <w:r w:rsidRPr="000B669C">
        <w:rPr>
          <w:rFonts w:ascii="Aptos" w:hAnsi="Aptos"/>
          <w:lang w:val="nl-NL"/>
        </w:rPr>
        <w:br/>
        <w:t xml:space="preserve">Deelnemers benoemden dat goede onderbouwing belangrijk is voor vervolgfinanciering en preventiegeld. </w:t>
      </w:r>
    </w:p>
    <w:sectPr w:rsidR="00D05BD7" w:rsidRPr="000B669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1616475151">
    <w:abstractNumId w:val="8"/>
  </w:num>
  <w:num w:numId="2" w16cid:durableId="1163624433">
    <w:abstractNumId w:val="6"/>
  </w:num>
  <w:num w:numId="3" w16cid:durableId="315501873">
    <w:abstractNumId w:val="5"/>
  </w:num>
  <w:num w:numId="4" w16cid:durableId="270205113">
    <w:abstractNumId w:val="4"/>
  </w:num>
  <w:num w:numId="5" w16cid:durableId="310985401">
    <w:abstractNumId w:val="7"/>
  </w:num>
  <w:num w:numId="6" w16cid:durableId="872378487">
    <w:abstractNumId w:val="3"/>
  </w:num>
  <w:num w:numId="7" w16cid:durableId="1541671309">
    <w:abstractNumId w:val="2"/>
  </w:num>
  <w:num w:numId="8" w16cid:durableId="1203056523">
    <w:abstractNumId w:val="1"/>
  </w:num>
  <w:num w:numId="9" w16cid:durableId="253900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669C"/>
    <w:rsid w:val="0015074B"/>
    <w:rsid w:val="0029639D"/>
    <w:rsid w:val="00326F90"/>
    <w:rsid w:val="003578A0"/>
    <w:rsid w:val="00AA1D8D"/>
    <w:rsid w:val="00B47730"/>
    <w:rsid w:val="00CB0664"/>
    <w:rsid w:val="00D05BD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6FC6DC8-41B2-4753-AEA4-3A3938F4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9BC2479CF35B4D841D77C9BDCD5F41" ma:contentTypeVersion="20" ma:contentTypeDescription="Een nieuw document maken." ma:contentTypeScope="" ma:versionID="d19d38a58ae9b579d5e974699321d4b6">
  <xsd:schema xmlns:xsd="http://www.w3.org/2001/XMLSchema" xmlns:xs="http://www.w3.org/2001/XMLSchema" xmlns:p="http://schemas.microsoft.com/office/2006/metadata/properties" xmlns:ns2="424e75c6-b306-4edf-ae9b-b5108bf9f1a4" xmlns:ns3="6babaa7a-272e-4013-b9da-5b19535d7e41" targetNamespace="http://schemas.microsoft.com/office/2006/metadata/properties" ma:root="true" ma:fieldsID="49706c1cc51e2bd1562ac85463327381" ns2:_="" ns3:_="">
    <xsd:import namespace="424e75c6-b306-4edf-ae9b-b5108bf9f1a4"/>
    <xsd:import namespace="6babaa7a-272e-4013-b9da-5b19535d7e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eelgrbuikt" minOccurs="0"/>
                <xsd:element ref="ns2:MediaServiceObjectDetectorVersions" minOccurs="0"/>
                <xsd:element ref="ns2:relevantrapport"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e75c6-b306-4edf-ae9b-b5108bf9f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7f55a0d7-0058-4245-9d84-4d576cf54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eelgrbuikt" ma:index="23" nillable="true" ma:displayName="veel gebruikt" ma:default="Keuze 1" ma:format="Dropdown" ma:internalName="veelgrbuikt">
      <xsd:simpleType>
        <xsd:restriction base="dms:Choice">
          <xsd:enumeration value="Keuze 1"/>
          <xsd:enumeration value="Keuze 2"/>
          <xsd:enumeration value="Keuze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relevantrapport" ma:index="25" nillable="true" ma:displayName="relevant rapport" ma:description="onderzoek door Energiecoop epe en LTO" ma:format="Dropdown" ma:internalName="relevantrapport">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baa7a-272e-4013-b9da-5b19535d7e4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a20eb06-16d2-4ce1-b3e1-79fc431b9690}" ma:internalName="TaxCatchAll" ma:showField="CatchAllData" ma:web="6babaa7a-272e-4013-b9da-5b19535d7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e75c6-b306-4edf-ae9b-b5108bf9f1a4">
      <Terms xmlns="http://schemas.microsoft.com/office/infopath/2007/PartnerControls"/>
    </lcf76f155ced4ddcb4097134ff3c332f>
    <TaxCatchAll xmlns="6babaa7a-272e-4013-b9da-5b19535d7e41" xsi:nil="true"/>
    <veelgrbuikt xmlns="424e75c6-b306-4edf-ae9b-b5108bf9f1a4">Keuze 1</veelgrbuikt>
    <relevantrapport xmlns="424e75c6-b306-4edf-ae9b-b5108bf9f1a4" xsi:nil="true"/>
  </documentManagement>
</p:properties>
</file>

<file path=customXml/itemProps1.xml><?xml version="1.0" encoding="utf-8"?>
<ds:datastoreItem xmlns:ds="http://schemas.openxmlformats.org/officeDocument/2006/customXml" ds:itemID="{199B3BBD-F3E4-4AED-8F46-CF73B462BAC7}">
  <ds:schemaRefs>
    <ds:schemaRef ds:uri="http://schemas.microsoft.com/sharepoint/v3/contenttype/forms"/>
  </ds:schemaRefs>
</ds:datastoreItem>
</file>

<file path=customXml/itemProps2.xml><?xml version="1.0" encoding="utf-8"?>
<ds:datastoreItem xmlns:ds="http://schemas.openxmlformats.org/officeDocument/2006/customXml" ds:itemID="{D430CD6F-BF07-4FDA-B39A-2947F49F55C4}"/>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A12DB26B-BCBF-4C8E-95A9-85D5F4328C01}">
  <ds:schemaRefs>
    <ds:schemaRef ds:uri="http://schemas.microsoft.com/office/2006/metadata/properties"/>
    <ds:schemaRef ds:uri="http://schemas.microsoft.com/office/infopath/2007/PartnerControls"/>
    <ds:schemaRef ds:uri="2c25f237-ec64-45c8-b819-f88ec7c149e0"/>
    <ds:schemaRef ds:uri="b7ba70f8-981a-46e6-9fed-e1cbde52af5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1721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Stefan van Tongeren</cp:lastModifiedBy>
  <cp:revision>2</cp:revision>
  <dcterms:created xsi:type="dcterms:W3CDTF">2013-12-23T23:15:00Z</dcterms:created>
  <dcterms:modified xsi:type="dcterms:W3CDTF">2026-02-06T11:01:00Z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0x010100C79BC2479CF35B4D841D77C9BDCD5F41</vt:lpwstr>
  </property>
  <property fmtid="{D5CDD505-2E9C-101B-9397-08002B2CF9AE}" pid="3" name="MediaServiceImageTags">
    <vt:lpwstr/>
  </property>
</Properties>
</file>